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EBCFDF" w14:textId="77777777" w:rsidR="00EF1DF6" w:rsidRDefault="00EF1DF6">
      <w:pPr>
        <w:autoSpaceDE w:val="0"/>
        <w:autoSpaceDN w:val="0"/>
        <w:spacing w:after="78" w:line="220" w:lineRule="exact"/>
      </w:pPr>
    </w:p>
    <w:p w14:paraId="53F7B449" w14:textId="77777777" w:rsidR="008E3BC9" w:rsidRPr="008E3BC9" w:rsidRDefault="008E3BC9" w:rsidP="008E3BC9">
      <w:pPr>
        <w:autoSpaceDE w:val="0"/>
        <w:autoSpaceDN w:val="0"/>
        <w:spacing w:after="0" w:line="228" w:lineRule="auto"/>
        <w:ind w:left="792"/>
        <w:rPr>
          <w:lang w:val="ru-RU"/>
        </w:rPr>
      </w:pPr>
      <w:r w:rsidRPr="008E3BC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0CC49A1" w14:textId="77777777" w:rsidR="008E3BC9" w:rsidRPr="008E3BC9" w:rsidRDefault="008E3BC9" w:rsidP="008E3BC9">
      <w:pPr>
        <w:autoSpaceDE w:val="0"/>
        <w:autoSpaceDN w:val="0"/>
        <w:spacing w:before="670" w:after="0" w:line="228" w:lineRule="auto"/>
        <w:ind w:left="2172"/>
        <w:rPr>
          <w:lang w:val="ru-RU"/>
        </w:rPr>
      </w:pPr>
      <w:r w:rsidRPr="008E3BC9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Кировской области</w:t>
      </w:r>
    </w:p>
    <w:p w14:paraId="1831A206" w14:textId="77777777" w:rsidR="008E3BC9" w:rsidRPr="008E3BC9" w:rsidRDefault="008E3BC9" w:rsidP="008E3BC9">
      <w:pPr>
        <w:autoSpaceDE w:val="0"/>
        <w:autoSpaceDN w:val="0"/>
        <w:spacing w:before="1390" w:after="0" w:line="228" w:lineRule="auto"/>
        <w:ind w:right="3684"/>
        <w:jc w:val="right"/>
        <w:rPr>
          <w:lang w:val="ru-RU"/>
        </w:rPr>
      </w:pPr>
      <w:r w:rsidRPr="008E3BC9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НОШ с. </w:t>
      </w:r>
      <w:proofErr w:type="spellStart"/>
      <w:r w:rsidRPr="008E3BC9">
        <w:rPr>
          <w:rFonts w:ascii="Times New Roman" w:eastAsia="Times New Roman" w:hAnsi="Times New Roman"/>
          <w:color w:val="000000"/>
          <w:sz w:val="24"/>
          <w:lang w:val="ru-RU"/>
        </w:rPr>
        <w:t>Яхреньга</w:t>
      </w:r>
      <w:proofErr w:type="spellEnd"/>
    </w:p>
    <w:p w14:paraId="43216F4F" w14:textId="77777777" w:rsidR="008E3BC9" w:rsidRDefault="008E3BC9" w:rsidP="008E3BC9">
      <w:pPr>
        <w:autoSpaceDE w:val="0"/>
        <w:autoSpaceDN w:val="0"/>
        <w:spacing w:before="1038" w:after="0" w:line="261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4B80D33" w14:textId="77777777" w:rsidR="008E3BC9" w:rsidRDefault="008E3BC9" w:rsidP="008E3BC9">
      <w:pPr>
        <w:autoSpaceDE w:val="0"/>
        <w:autoSpaceDN w:val="0"/>
        <w:spacing w:before="1038" w:after="0" w:line="261" w:lineRule="auto"/>
        <w:ind w:left="302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3DF661F" w14:textId="375228D3" w:rsidR="008E3BC9" w:rsidRDefault="008E3BC9" w:rsidP="008E3BC9">
      <w:pPr>
        <w:autoSpaceDE w:val="0"/>
        <w:autoSpaceDN w:val="0"/>
        <w:spacing w:before="1038" w:after="0" w:line="261" w:lineRule="auto"/>
        <w:ind w:left="302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_______________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14:paraId="3C5D9232" w14:textId="31B41105" w:rsidR="008E3BC9" w:rsidRDefault="008E3BC9" w:rsidP="008E3BC9">
      <w:pPr>
        <w:tabs>
          <w:tab w:val="left" w:pos="5670"/>
        </w:tabs>
        <w:autoSpaceDE w:val="0"/>
        <w:autoSpaceDN w:val="0"/>
        <w:spacing w:before="166" w:after="0" w:line="261" w:lineRule="auto"/>
        <w:ind w:left="3261" w:right="3888" w:firstLine="339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>
        <w:rPr>
          <w:lang w:val="ru-RU"/>
        </w:rPr>
        <w:t xml:space="preserve"> </w:t>
      </w:r>
      <w:bookmarkStart w:id="0" w:name="_GoBack"/>
      <w:bookmarkEnd w:id="0"/>
      <w:r>
        <w:rPr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Окружающий  мир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6CBE6752" w14:textId="77777777" w:rsidR="008E3BC9" w:rsidRDefault="008E3BC9" w:rsidP="008E3BC9">
      <w:pPr>
        <w:autoSpaceDE w:val="0"/>
        <w:autoSpaceDN w:val="0"/>
        <w:spacing w:before="670" w:after="0" w:line="261" w:lineRule="auto"/>
        <w:ind w:left="2160" w:right="2592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5F8EA8DA" w14:textId="77777777" w:rsidR="008E3BC9" w:rsidRDefault="008E3BC9" w:rsidP="008E3BC9">
      <w:pPr>
        <w:autoSpaceDE w:val="0"/>
        <w:autoSpaceDN w:val="0"/>
        <w:spacing w:before="2112" w:after="0" w:line="261" w:lineRule="auto"/>
        <w:ind w:left="6740" w:hanging="19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Позинкевич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Татьяна Николаевна учитель начальных классов</w:t>
      </w:r>
    </w:p>
    <w:p w14:paraId="7EF09AF8" w14:textId="77777777" w:rsidR="008E3BC9" w:rsidRDefault="008E3BC9" w:rsidP="008E3BC9">
      <w:pPr>
        <w:autoSpaceDE w:val="0"/>
        <w:autoSpaceDN w:val="0"/>
        <w:spacing w:before="2830" w:after="0" w:line="228" w:lineRule="auto"/>
        <w:ind w:right="4268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Яхреньга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14:paraId="6F760BE2" w14:textId="77777777" w:rsidR="008E3BC9" w:rsidRDefault="008E3BC9" w:rsidP="008E3BC9">
      <w:pPr>
        <w:spacing w:after="0"/>
        <w:rPr>
          <w:lang w:val="ru-RU"/>
        </w:rPr>
        <w:sectPr w:rsidR="008E3BC9">
          <w:pgSz w:w="11900" w:h="16840"/>
          <w:pgMar w:top="298" w:right="880" w:bottom="402" w:left="1440" w:header="720" w:footer="720" w:gutter="0"/>
          <w:cols w:space="720"/>
        </w:sectPr>
      </w:pPr>
    </w:p>
    <w:p w14:paraId="790F9CD6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074FD16B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C21A53A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1CC741E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14:paraId="2B8F78C5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14:paraId="3A18D730" w14:textId="77777777" w:rsidR="00EF1DF6" w:rsidRPr="0067724F" w:rsidRDefault="00EA271A">
      <w:pPr>
        <w:autoSpaceDE w:val="0"/>
        <w:autoSpaceDN w:val="0"/>
        <w:spacing w:before="72" w:after="0"/>
        <w:ind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14:paraId="66041A10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67724F">
        <w:rPr>
          <w:lang w:val="ru-RU"/>
        </w:rPr>
        <w:br/>
      </w:r>
      <w:r w:rsidRPr="0067724F">
        <w:rPr>
          <w:lang w:val="ru-RU"/>
        </w:rPr>
        <w:tab/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14:paraId="4668B88B" w14:textId="77777777" w:rsidR="00EF1DF6" w:rsidRPr="0067724F" w:rsidRDefault="00EA271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A7C9971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животных Разные группы животных (звери, насекомые, птицы, рыбы и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14:paraId="591761EF" w14:textId="77777777" w:rsidR="00EF1DF6" w:rsidRPr="0067724F" w:rsidRDefault="00EA271A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14:paraId="7114FE84" w14:textId="77777777" w:rsidR="00EF1DF6" w:rsidRPr="0067724F" w:rsidRDefault="00EA271A">
      <w:pPr>
        <w:autoSpaceDE w:val="0"/>
        <w:autoSpaceDN w:val="0"/>
        <w:spacing w:before="70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14:paraId="4D74EEFC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A011C15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14:paraId="379EFFA3" w14:textId="77777777" w:rsidR="00EF1DF6" w:rsidRPr="0067724F" w:rsidRDefault="00EA271A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14:paraId="69C1D7EB" w14:textId="77777777" w:rsidR="00EF1DF6" w:rsidRPr="0067724F" w:rsidRDefault="00EA271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C854C0E" w14:textId="77777777" w:rsidR="00EF1DF6" w:rsidRPr="0067724F" w:rsidRDefault="00EA271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0C38E54" w14:textId="77777777" w:rsidR="00EF1DF6" w:rsidRPr="0067724F" w:rsidRDefault="00EA271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14:paraId="5937ECCE" w14:textId="77777777" w:rsidR="00EF1DF6" w:rsidRPr="0067724F" w:rsidRDefault="00EA271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14:paraId="75969E3B" w14:textId="0FD930B3" w:rsidR="00EF1DF6" w:rsidRPr="0067724F" w:rsidRDefault="00EA271A" w:rsidP="00165DF5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14:paraId="2E413B2A" w14:textId="77777777" w:rsidR="00EF1DF6" w:rsidRPr="0067724F" w:rsidRDefault="00EA271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14:paraId="17878C4F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14:paraId="461E6234" w14:textId="77777777" w:rsidR="00EF1DF6" w:rsidRPr="0067724F" w:rsidRDefault="00EA271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16AA44E0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1D211301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14:paraId="18E2C7BC" w14:textId="77777777" w:rsidR="00EF1DF6" w:rsidRPr="0067724F" w:rsidRDefault="00EA271A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14:paraId="4F153DE1" w14:textId="77777777" w:rsidR="00EF1DF6" w:rsidRPr="0067724F" w:rsidRDefault="00EA271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14:paraId="7CF3BE9F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14:paraId="2DE4CA75" w14:textId="77777777" w:rsidR="00EF1DF6" w:rsidRPr="0067724F" w:rsidRDefault="00EA271A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D37A52C" w14:textId="77777777" w:rsidR="00EF1DF6" w:rsidRPr="0067724F" w:rsidRDefault="00EA271A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14:paraId="1AC86B71" w14:textId="77777777" w:rsidR="00EF1DF6" w:rsidRPr="0067724F" w:rsidRDefault="00EA271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и газовыми приборами.</w:t>
      </w:r>
    </w:p>
    <w:p w14:paraId="15CE9B74" w14:textId="77777777" w:rsidR="00EF1DF6" w:rsidRPr="0067724F" w:rsidRDefault="00EA271A">
      <w:pPr>
        <w:autoSpaceDE w:val="0"/>
        <w:autoSpaceDN w:val="0"/>
        <w:spacing w:before="178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14:paraId="322E7CF8" w14:textId="77777777" w:rsidR="00EF1DF6" w:rsidRPr="0067724F" w:rsidRDefault="00EA271A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C7D090A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14:paraId="23D0A16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15CC7497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FA1709D" w14:textId="77777777" w:rsidR="00EF1DF6" w:rsidRPr="0067724F" w:rsidRDefault="00EA271A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14:paraId="306F70E6" w14:textId="77777777" w:rsidR="0067724F" w:rsidRDefault="00EA271A" w:rsidP="0067724F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3B59F2E" w14:textId="0998C7C6" w:rsidR="0067724F" w:rsidRPr="0067724F" w:rsidRDefault="0067724F" w:rsidP="00165DF5">
      <w:pPr>
        <w:spacing w:after="141" w:line="259" w:lineRule="auto"/>
        <w:ind w:left="10" w:right="38" w:hanging="10"/>
        <w:rPr>
          <w:lang w:val="ru-RU"/>
        </w:rPr>
      </w:pPr>
      <w:r w:rsidRPr="0067724F">
        <w:rPr>
          <w:lang w:val="ru-RU"/>
        </w:rPr>
        <w:t>Личностные результаты освоения программы начального общег</w:t>
      </w:r>
      <w:r w:rsidR="00165DF5">
        <w:rPr>
          <w:lang w:val="ru-RU"/>
        </w:rPr>
        <w:t xml:space="preserve">о </w:t>
      </w:r>
      <w:proofErr w:type="gramStart"/>
      <w:r w:rsidRPr="0067724F">
        <w:rPr>
          <w:lang w:val="ru-RU"/>
        </w:rPr>
        <w:t>образования  отража</w:t>
      </w:r>
      <w:r>
        <w:rPr>
          <w:lang w:val="ru-RU"/>
        </w:rPr>
        <w:t>ют</w:t>
      </w:r>
      <w:proofErr w:type="gramEnd"/>
      <w:r w:rsidRPr="0067724F">
        <w:rPr>
          <w:lang w:val="ru-RU"/>
        </w:rPr>
        <w:t xml:space="preserve">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09A86AA0" w14:textId="2AED2F5D" w:rsidR="0067724F" w:rsidRPr="0067724F" w:rsidRDefault="0067724F" w:rsidP="0067724F">
      <w:pPr>
        <w:spacing w:after="158" w:line="259" w:lineRule="auto"/>
        <w:ind w:right="19"/>
        <w:rPr>
          <w:lang w:val="ru-RU"/>
        </w:rPr>
      </w:pPr>
      <w:r w:rsidRPr="0067724F">
        <w:rPr>
          <w:lang w:val="ru-RU"/>
        </w:rPr>
        <w:t>1.</w:t>
      </w:r>
      <w:r>
        <w:rPr>
          <w:lang w:val="ru-RU"/>
        </w:rPr>
        <w:t>Г</w:t>
      </w:r>
      <w:r w:rsidRPr="0067724F">
        <w:rPr>
          <w:lang w:val="ru-RU"/>
        </w:rPr>
        <w:t>ражданско-патриотического воспитания:</w:t>
      </w:r>
    </w:p>
    <w:p w14:paraId="7AE0E903" w14:textId="77777777" w:rsidR="00165DF5" w:rsidRDefault="0067724F" w:rsidP="00165DF5">
      <w:pPr>
        <w:ind w:left="34" w:right="19"/>
        <w:rPr>
          <w:lang w:val="ru-RU"/>
        </w:rPr>
      </w:pPr>
      <w:r w:rsidRPr="0067724F">
        <w:rPr>
          <w:lang w:val="ru-RU"/>
        </w:rPr>
        <w:t>становление ценностного 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BCFCB09" w14:textId="1D29BDAC" w:rsidR="0067724F" w:rsidRPr="0067724F" w:rsidRDefault="0067724F" w:rsidP="00165DF5">
      <w:pPr>
        <w:ind w:left="34" w:right="19"/>
        <w:rPr>
          <w:lang w:val="ru-RU"/>
        </w:rPr>
      </w:pPr>
      <w:r w:rsidRPr="0067724F">
        <w:rPr>
          <w:lang w:val="ru-RU"/>
        </w:rPr>
        <w:t>2. Духовно-нравственного воспитания:</w:t>
      </w:r>
    </w:p>
    <w:p w14:paraId="1DAD0D4F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2E45F0D" w14:textId="174A747D" w:rsidR="0067724F" w:rsidRPr="0067724F" w:rsidRDefault="0067724F" w:rsidP="00165DF5">
      <w:pPr>
        <w:spacing w:after="33" w:line="259" w:lineRule="auto"/>
        <w:ind w:right="19"/>
        <w:rPr>
          <w:lang w:val="ru-RU"/>
        </w:rPr>
      </w:pPr>
      <w:r w:rsidRPr="0067724F">
        <w:rPr>
          <w:lang w:val="ru-RU"/>
        </w:rPr>
        <w:t xml:space="preserve"> З. Эстетического воспитания:</w:t>
      </w:r>
    </w:p>
    <w:p w14:paraId="5E1F36E9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6E8A6388" w14:textId="5F6366F5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4. Физического воспитания, формирования культуры здоровья и эмоционального благополучия:</w:t>
      </w:r>
    </w:p>
    <w:p w14:paraId="4E193EE8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398F36B4" w14:textId="3B6588CD" w:rsidR="0067724F" w:rsidRPr="0067724F" w:rsidRDefault="0067724F" w:rsidP="00165DF5">
      <w:pPr>
        <w:spacing w:after="159" w:line="259" w:lineRule="auto"/>
        <w:ind w:right="19"/>
        <w:rPr>
          <w:lang w:val="ru-RU"/>
        </w:rPr>
      </w:pPr>
      <w:r w:rsidRPr="0067724F">
        <w:rPr>
          <w:lang w:val="ru-RU"/>
        </w:rPr>
        <w:t>5. Трудового воспитания:</w:t>
      </w:r>
    </w:p>
    <w:p w14:paraId="46326ADC" w14:textId="77777777" w:rsidR="0067724F" w:rsidRPr="0067724F" w:rsidRDefault="0067724F" w:rsidP="0067724F">
      <w:pPr>
        <w:spacing w:after="161"/>
        <w:ind w:left="34" w:right="19"/>
        <w:rPr>
          <w:lang w:val="ru-RU"/>
        </w:rPr>
      </w:pPr>
      <w:r w:rsidRPr="0067724F">
        <w:rPr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173A611A" w14:textId="70396BDE" w:rsidR="0067724F" w:rsidRPr="0067724F" w:rsidRDefault="0067724F" w:rsidP="00165DF5">
      <w:pPr>
        <w:spacing w:after="151" w:line="259" w:lineRule="auto"/>
        <w:ind w:right="19"/>
        <w:rPr>
          <w:lang w:val="ru-RU"/>
        </w:rPr>
      </w:pPr>
      <w:r w:rsidRPr="0067724F">
        <w:rPr>
          <w:lang w:val="ru-RU"/>
        </w:rPr>
        <w:t>6. Экологического воспитания:</w:t>
      </w:r>
    </w:p>
    <w:p w14:paraId="35ABDA7E" w14:textId="77777777" w:rsidR="0067724F" w:rsidRPr="0067724F" w:rsidRDefault="0067724F" w:rsidP="0067724F">
      <w:pPr>
        <w:ind w:left="773" w:right="4461"/>
        <w:rPr>
          <w:lang w:val="ru-RU"/>
        </w:rPr>
      </w:pPr>
      <w:r w:rsidRPr="0067724F">
        <w:rPr>
          <w:lang w:val="ru-RU"/>
        </w:rPr>
        <w:t>бережное отношение к природе; неприятие действий, приносящих ей вред.</w:t>
      </w:r>
    </w:p>
    <w:p w14:paraId="1CE9E885" w14:textId="198D1397" w:rsidR="0067724F" w:rsidRPr="0067724F" w:rsidRDefault="0067724F" w:rsidP="00165DF5">
      <w:pPr>
        <w:spacing w:after="157" w:line="259" w:lineRule="auto"/>
        <w:ind w:right="19"/>
        <w:rPr>
          <w:lang w:val="ru-RU"/>
        </w:rPr>
      </w:pPr>
      <w:r w:rsidRPr="0067724F">
        <w:rPr>
          <w:lang w:val="ru-RU"/>
        </w:rPr>
        <w:t>.7. Ценности научного познания:</w:t>
      </w:r>
    </w:p>
    <w:p w14:paraId="5489FA80" w14:textId="7FADF7EA" w:rsidR="0067724F" w:rsidRDefault="0067724F" w:rsidP="0067724F">
      <w:pPr>
        <w:spacing w:after="0" w:line="376" w:lineRule="auto"/>
        <w:ind w:left="72" w:right="53" w:firstLine="706"/>
        <w:rPr>
          <w:lang w:val="ru-RU"/>
        </w:rPr>
      </w:pPr>
      <w:r w:rsidRPr="0067724F">
        <w:rPr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1747D6AE" w14:textId="77777777" w:rsidR="00165DF5" w:rsidRPr="0067724F" w:rsidRDefault="00165DF5" w:rsidP="00165DF5">
      <w:pPr>
        <w:autoSpaceDE w:val="0"/>
        <w:autoSpaceDN w:val="0"/>
        <w:spacing w:before="28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00CD4AD" w14:textId="77777777" w:rsidR="00165DF5" w:rsidRPr="0067724F" w:rsidRDefault="00165DF5" w:rsidP="0067724F">
      <w:pPr>
        <w:spacing w:after="0" w:line="376" w:lineRule="auto"/>
        <w:ind w:left="72" w:right="53" w:firstLine="706"/>
        <w:rPr>
          <w:lang w:val="ru-RU"/>
        </w:rPr>
      </w:pPr>
    </w:p>
    <w:p w14:paraId="4C5BE594" w14:textId="7E73306E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 xml:space="preserve"> </w:t>
      </w:r>
      <w:proofErr w:type="spellStart"/>
      <w:r w:rsidRPr="0067724F">
        <w:rPr>
          <w:lang w:val="ru-RU"/>
        </w:rPr>
        <w:t>Метапредметные</w:t>
      </w:r>
      <w:proofErr w:type="spellEnd"/>
      <w:r w:rsidRPr="0067724F">
        <w:rPr>
          <w:lang w:val="ru-RU"/>
        </w:rPr>
        <w:t xml:space="preserve"> результаты освоения программы начального общего образования отража</w:t>
      </w:r>
      <w:r w:rsidR="00165DF5">
        <w:rPr>
          <w:lang w:val="ru-RU"/>
        </w:rPr>
        <w:t>ют</w:t>
      </w:r>
      <w:r w:rsidRPr="0067724F">
        <w:rPr>
          <w:lang w:val="ru-RU"/>
        </w:rPr>
        <w:t>:</w:t>
      </w:r>
    </w:p>
    <w:p w14:paraId="7C8339E0" w14:textId="7BF454EE" w:rsidR="0067724F" w:rsidRPr="0067724F" w:rsidRDefault="0067724F" w:rsidP="00165DF5">
      <w:pPr>
        <w:spacing w:after="180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познавательными действиями:</w:t>
      </w:r>
    </w:p>
    <w:p w14:paraId="515041C8" w14:textId="77777777" w:rsidR="0067724F" w:rsidRDefault="0067724F" w:rsidP="0067724F">
      <w:pPr>
        <w:numPr>
          <w:ilvl w:val="2"/>
          <w:numId w:val="11"/>
        </w:numPr>
        <w:spacing w:after="14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логические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0EF875CB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сравнивать объекты, устанавливать основания для сравнения, устанавливать аналогии; объединять части объекта (объекты) по определенному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6CCBA1F1" w14:textId="77777777" w:rsidR="0067724F" w:rsidRDefault="0067724F" w:rsidP="0067724F">
      <w:pPr>
        <w:numPr>
          <w:ilvl w:val="2"/>
          <w:numId w:val="11"/>
        </w:numPr>
        <w:spacing w:after="159" w:line="259" w:lineRule="auto"/>
        <w:ind w:right="19" w:hanging="298"/>
        <w:jc w:val="both"/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исследовательские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>:</w:t>
      </w:r>
    </w:p>
    <w:p w14:paraId="5B109967" w14:textId="77777777" w:rsidR="0067724F" w:rsidRPr="0067724F" w:rsidRDefault="0067724F" w:rsidP="0067724F">
      <w:pPr>
        <w:spacing w:after="191" w:line="259" w:lineRule="auto"/>
        <w:ind w:left="812" w:right="19"/>
        <w:rPr>
          <w:lang w:val="ru-RU"/>
        </w:rPr>
      </w:pPr>
      <w:r w:rsidRPr="0067724F">
        <w:rPr>
          <w:lang w:val="ru-RU"/>
        </w:rPr>
        <w:t>определять разрыв между реальным и желательным состоянием объекта</w:t>
      </w:r>
    </w:p>
    <w:p w14:paraId="26D9F231" w14:textId="77777777" w:rsidR="0067724F" w:rsidRPr="0067724F" w:rsidRDefault="0067724F" w:rsidP="0067724F">
      <w:pPr>
        <w:spacing w:after="573"/>
        <w:ind w:left="110" w:right="19"/>
        <w:rPr>
          <w:lang w:val="ru-RU"/>
        </w:rPr>
      </w:pPr>
      <w:r w:rsidRPr="0067724F">
        <w:rPr>
          <w:lang w:val="ru-RU"/>
        </w:rPr>
        <w:t>(ситуации) на основе предложенных педагогическим работником вопросов; с помощью педагогического работника формулировать цель, планировать изменения объекта, ситуации;</w:t>
      </w:r>
    </w:p>
    <w:p w14:paraId="122CF940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6262CF9C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сравнивать несколько вариантов решения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объекта изучения и связей между объектами</w:t>
      </w:r>
    </w:p>
    <w:p w14:paraId="03C378D4" w14:textId="77777777" w:rsidR="0067724F" w:rsidRPr="0067724F" w:rsidRDefault="0067724F" w:rsidP="0067724F">
      <w:pPr>
        <w:ind w:left="34" w:right="19" w:firstLine="5"/>
        <w:rPr>
          <w:lang w:val="ru-RU"/>
        </w:rPr>
      </w:pPr>
      <w:r w:rsidRPr="0067724F">
        <w:rPr>
          <w:lang w:val="ru-RU"/>
        </w:rPr>
        <w:t>(часть — целое, причина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</w:p>
    <w:p w14:paraId="7CFF18BB" w14:textId="77777777" w:rsidR="0067724F" w:rsidRPr="0067724F" w:rsidRDefault="0067724F" w:rsidP="0067724F">
      <w:pPr>
        <w:spacing w:after="115" w:line="259" w:lineRule="auto"/>
        <w:ind w:left="764" w:right="19"/>
        <w:rPr>
          <w:lang w:val="ru-RU"/>
        </w:rPr>
      </w:pPr>
      <w:r w:rsidRPr="0067724F">
        <w:rPr>
          <w:lang w:val="ru-RU"/>
        </w:rPr>
        <w:t>З) работа с информацией:</w:t>
      </w:r>
    </w:p>
    <w:p w14:paraId="6164B538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выбирать источник получения информации;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педагогическим работником способа ее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видео, графическую, звуковую, информацию в соответствии с учебной задачей; самостоятельно создавать схемы, таблицы для представления информации.</w:t>
      </w:r>
    </w:p>
    <w:p w14:paraId="6F8905C6" w14:textId="77777777" w:rsidR="0067724F" w:rsidRPr="0067724F" w:rsidRDefault="0067724F" w:rsidP="0067724F">
      <w:pPr>
        <w:spacing w:after="162" w:line="259" w:lineRule="auto"/>
        <w:ind w:left="764" w:right="19"/>
        <w:rPr>
          <w:lang w:val="ru-RU"/>
        </w:rPr>
      </w:pPr>
      <w:r w:rsidRPr="0067724F">
        <w:rPr>
          <w:lang w:val="ru-RU"/>
        </w:rPr>
        <w:t>42.2. Овладение универсальными учебными коммуникативными действиями:</w:t>
      </w:r>
    </w:p>
    <w:p w14:paraId="76AF745D" w14:textId="77777777" w:rsidR="0067724F" w:rsidRDefault="0067724F" w:rsidP="0067724F">
      <w:pPr>
        <w:numPr>
          <w:ilvl w:val="0"/>
          <w:numId w:val="12"/>
        </w:numPr>
        <w:spacing w:after="107" w:line="259" w:lineRule="auto"/>
        <w:ind w:left="1065" w:right="19" w:hanging="307"/>
        <w:jc w:val="both"/>
      </w:pPr>
      <w:proofErr w:type="spellStart"/>
      <w:r>
        <w:t>общение</w:t>
      </w:r>
      <w:proofErr w:type="spellEnd"/>
      <w:r>
        <w:t>:</w:t>
      </w:r>
    </w:p>
    <w:p w14:paraId="4410024E" w14:textId="77777777" w:rsidR="0067724F" w:rsidRPr="0067724F" w:rsidRDefault="0067724F" w:rsidP="0067724F">
      <w:pPr>
        <w:spacing w:after="69"/>
        <w:ind w:left="34" w:right="19"/>
        <w:rPr>
          <w:lang w:val="ru-RU"/>
        </w:rPr>
      </w:pPr>
      <w:r w:rsidRPr="0067724F">
        <w:rPr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свое мнение;</w:t>
      </w:r>
    </w:p>
    <w:p w14:paraId="3535412E" w14:textId="77777777" w:rsidR="0067724F" w:rsidRPr="0067724F" w:rsidRDefault="0067724F" w:rsidP="0067724F">
      <w:pPr>
        <w:spacing w:after="33" w:line="259" w:lineRule="auto"/>
        <w:ind w:left="2785" w:hanging="10"/>
        <w:rPr>
          <w:lang w:val="ru-RU"/>
        </w:rPr>
      </w:pPr>
      <w:r w:rsidRPr="0067724F">
        <w:rPr>
          <w:sz w:val="8"/>
          <w:lang w:val="ru-RU"/>
        </w:rPr>
        <w:t xml:space="preserve">— </w:t>
      </w:r>
    </w:p>
    <w:p w14:paraId="57124931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</w:t>
      </w:r>
    </w:p>
    <w:p w14:paraId="738EC194" w14:textId="77777777" w:rsidR="0067724F" w:rsidRDefault="0067724F" w:rsidP="0067724F">
      <w:pPr>
        <w:numPr>
          <w:ilvl w:val="0"/>
          <w:numId w:val="12"/>
        </w:numPr>
        <w:spacing w:after="117" w:line="259" w:lineRule="auto"/>
        <w:ind w:left="1065" w:right="19" w:hanging="307"/>
        <w:jc w:val="both"/>
      </w:pPr>
      <w:proofErr w:type="spellStart"/>
      <w:r>
        <w:t>совместная</w:t>
      </w:r>
      <w:proofErr w:type="spellEnd"/>
      <w:r>
        <w:t xml:space="preserve"> </w:t>
      </w:r>
      <w:proofErr w:type="spellStart"/>
      <w:r>
        <w:t>деятельность</w:t>
      </w:r>
      <w:proofErr w:type="spellEnd"/>
      <w:r>
        <w:t>:</w:t>
      </w:r>
    </w:p>
    <w:p w14:paraId="46A5305E" w14:textId="77777777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 задания с опорой на предложенные образцы.</w:t>
      </w:r>
    </w:p>
    <w:p w14:paraId="4A3D6BAD" w14:textId="6F07C628" w:rsidR="0067724F" w:rsidRPr="0067724F" w:rsidRDefault="0067724F" w:rsidP="00165DF5">
      <w:pPr>
        <w:spacing w:after="169" w:line="259" w:lineRule="auto"/>
        <w:ind w:right="19"/>
        <w:rPr>
          <w:lang w:val="ru-RU"/>
        </w:rPr>
      </w:pPr>
      <w:r w:rsidRPr="0067724F">
        <w:rPr>
          <w:lang w:val="ru-RU"/>
        </w:rPr>
        <w:t>Овладение универсальными учебными регулятивными действиями:</w:t>
      </w:r>
    </w:p>
    <w:p w14:paraId="3158AA69" w14:textId="77777777" w:rsidR="0067724F" w:rsidRDefault="0067724F" w:rsidP="0067724F">
      <w:pPr>
        <w:numPr>
          <w:ilvl w:val="0"/>
          <w:numId w:val="13"/>
        </w:numPr>
        <w:spacing w:after="111" w:line="259" w:lineRule="auto"/>
        <w:ind w:left="1067" w:right="19" w:hanging="307"/>
        <w:jc w:val="both"/>
      </w:pPr>
      <w:proofErr w:type="spellStart"/>
      <w:r>
        <w:t>самоорганизация</w:t>
      </w:r>
      <w:proofErr w:type="spellEnd"/>
      <w:r>
        <w:t>:</w:t>
      </w:r>
    </w:p>
    <w:p w14:paraId="318E3A77" w14:textId="77777777" w:rsidR="0067724F" w:rsidRPr="0067724F" w:rsidRDefault="0067724F" w:rsidP="0067724F">
      <w:pPr>
        <w:ind w:left="748" w:right="19"/>
        <w:rPr>
          <w:lang w:val="ru-RU"/>
        </w:rPr>
      </w:pPr>
      <w:r w:rsidRPr="0067724F">
        <w:rPr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3865A32D" w14:textId="77777777" w:rsidR="0067724F" w:rsidRDefault="0067724F" w:rsidP="0067724F">
      <w:pPr>
        <w:numPr>
          <w:ilvl w:val="0"/>
          <w:numId w:val="13"/>
        </w:numPr>
        <w:spacing w:after="114" w:line="259" w:lineRule="auto"/>
        <w:ind w:left="1067" w:right="19" w:hanging="307"/>
        <w:jc w:val="both"/>
      </w:pPr>
      <w:proofErr w:type="spellStart"/>
      <w:r>
        <w:t>самоконтроль</w:t>
      </w:r>
      <w:proofErr w:type="spellEnd"/>
      <w:r>
        <w:t>:</w:t>
      </w:r>
    </w:p>
    <w:p w14:paraId="2E31B4D0" w14:textId="77777777" w:rsidR="0067724F" w:rsidRPr="0067724F" w:rsidRDefault="0067724F" w:rsidP="0067724F">
      <w:pPr>
        <w:ind w:left="754" w:right="245" w:hanging="10"/>
        <w:rPr>
          <w:lang w:val="ru-RU"/>
        </w:rPr>
      </w:pPr>
      <w:r w:rsidRPr="0067724F">
        <w:rPr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4F6A13DF" w14:textId="43F263A2" w:rsidR="00EF1DF6" w:rsidRPr="0067724F" w:rsidRDefault="00EF1DF6">
      <w:pPr>
        <w:autoSpaceDE w:val="0"/>
        <w:autoSpaceDN w:val="0"/>
        <w:spacing w:before="226" w:after="0" w:line="230" w:lineRule="auto"/>
        <w:rPr>
          <w:lang w:val="ru-RU"/>
        </w:rPr>
      </w:pPr>
    </w:p>
    <w:p w14:paraId="0D7B1A94" w14:textId="1A2DF6A8" w:rsidR="00EF1DF6" w:rsidRDefault="00EA271A" w:rsidP="00165DF5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7724F">
        <w:rPr>
          <w:lang w:val="ru-RU"/>
        </w:rPr>
        <w:tab/>
      </w: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1FE4984" w14:textId="77777777" w:rsidR="0067724F" w:rsidRPr="0067724F" w:rsidRDefault="0067724F">
      <w:pPr>
        <w:autoSpaceDE w:val="0"/>
        <w:autoSpaceDN w:val="0"/>
        <w:spacing w:before="288" w:after="0" w:line="230" w:lineRule="auto"/>
        <w:rPr>
          <w:lang w:val="ru-RU"/>
        </w:rPr>
      </w:pPr>
    </w:p>
    <w:p w14:paraId="460F3785" w14:textId="4F7214F4" w:rsidR="0067724F" w:rsidRPr="0067724F" w:rsidRDefault="0067724F" w:rsidP="0067724F">
      <w:pPr>
        <w:ind w:left="34" w:right="19"/>
        <w:rPr>
          <w:lang w:val="ru-RU"/>
        </w:rPr>
      </w:pPr>
      <w:r w:rsidRPr="0067724F">
        <w:rPr>
          <w:lang w:val="ru-RU"/>
        </w:rPr>
        <w:t>Предметные результаты по учебному предмету «Окружающий мир» предметной области «Обществознание и естествознание (окружающий мир)»  обеспечива</w:t>
      </w:r>
      <w:r>
        <w:rPr>
          <w:lang w:val="ru-RU"/>
        </w:rPr>
        <w:t>ют:</w:t>
      </w:r>
    </w:p>
    <w:p w14:paraId="50D1B71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proofErr w:type="spellStart"/>
      <w:r w:rsidRPr="0067724F">
        <w:rPr>
          <w:lang w:val="ru-RU"/>
        </w:rPr>
        <w:t>сформированность</w:t>
      </w:r>
      <w:proofErr w:type="spellEnd"/>
      <w:r w:rsidRPr="0067724F">
        <w:rPr>
          <w:lang w:val="ru-RU"/>
        </w:rPr>
        <w:t xml:space="preserve">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14:paraId="1869DC07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 xml:space="preserve">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</w:t>
      </w:r>
      <w:proofErr w:type="spellStart"/>
      <w:r w:rsidRPr="0067724F">
        <w:rPr>
          <w:lang w:val="ru-RU"/>
        </w:rPr>
        <w:t>сформированность</w:t>
      </w:r>
      <w:proofErr w:type="spellEnd"/>
      <w:r w:rsidRPr="0067724F">
        <w:rPr>
          <w:lang w:val="ru-RU"/>
        </w:rPr>
        <w:t xml:space="preserve"> основ рационального поведения и обоснованного принятия решений;</w:t>
      </w:r>
    </w:p>
    <w:p w14:paraId="302AB6E2" w14:textId="77777777" w:rsidR="0067724F" w:rsidRPr="0067724F" w:rsidRDefault="0067724F" w:rsidP="0067724F">
      <w:pPr>
        <w:numPr>
          <w:ilvl w:val="0"/>
          <w:numId w:val="10"/>
        </w:numPr>
        <w:spacing w:after="149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14:paraId="71B6DABC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0EF247F3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</w:t>
      </w:r>
    </w:p>
    <w:p w14:paraId="7FBEED3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умение решать в рамках изученного материала познавательные, в том числе практические задачи;</w:t>
      </w:r>
    </w:p>
    <w:p w14:paraId="5AA07E06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14:paraId="5A0F9AFF" w14:textId="77777777" w:rsidR="0067724F" w:rsidRPr="0067724F" w:rsidRDefault="0067724F" w:rsidP="0067724F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14:paraId="23BA1B47" w14:textId="77777777" w:rsidR="0067724F" w:rsidRPr="0067724F" w:rsidRDefault="0067724F" w:rsidP="0067724F">
      <w:pPr>
        <w:numPr>
          <w:ilvl w:val="0"/>
          <w:numId w:val="10"/>
        </w:numPr>
        <w:spacing w:after="166" w:line="259" w:lineRule="auto"/>
        <w:ind w:right="19" w:firstLine="705"/>
        <w:jc w:val="both"/>
        <w:rPr>
          <w:lang w:val="ru-RU"/>
        </w:rPr>
      </w:pPr>
      <w:r w:rsidRPr="0067724F">
        <w:rPr>
          <w:lang w:val="ru-RU"/>
        </w:rPr>
        <w:t>формирование навыков здорового и безопасного образа жизни на основе</w:t>
      </w:r>
    </w:p>
    <w:p w14:paraId="35B54930" w14:textId="77777777" w:rsidR="0067724F" w:rsidRPr="0067724F" w:rsidRDefault="0067724F" w:rsidP="0067724F">
      <w:pPr>
        <w:ind w:left="39" w:right="19" w:hanging="5"/>
        <w:rPr>
          <w:lang w:val="ru-RU"/>
        </w:rPr>
      </w:pPr>
      <w:r w:rsidRPr="0067724F">
        <w:rPr>
          <w:lang w:val="ru-RU"/>
        </w:rPr>
        <w:t>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14:paraId="1C1DF94E" w14:textId="67EF8F0F" w:rsidR="00EF1DF6" w:rsidRPr="00B06912" w:rsidRDefault="0067724F" w:rsidP="00B06912">
      <w:pPr>
        <w:numPr>
          <w:ilvl w:val="0"/>
          <w:numId w:val="10"/>
        </w:numPr>
        <w:spacing w:after="5" w:line="392" w:lineRule="auto"/>
        <w:ind w:right="19" w:firstLine="705"/>
        <w:jc w:val="both"/>
        <w:rPr>
          <w:lang w:val="ru-RU"/>
        </w:rPr>
        <w:sectPr w:rsidR="00EF1DF6" w:rsidRPr="00B069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  <w:r w:rsidRPr="0067724F">
        <w:rPr>
          <w:lang w:val="ru-RU"/>
        </w:rPr>
        <w:t>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</w:t>
      </w:r>
    </w:p>
    <w:p w14:paraId="44F1EBEB" w14:textId="77777777" w:rsidR="00EF1DF6" w:rsidRPr="0067724F" w:rsidRDefault="00EF1DF6">
      <w:pPr>
        <w:autoSpaceDE w:val="0"/>
        <w:autoSpaceDN w:val="0"/>
        <w:spacing w:after="64" w:line="220" w:lineRule="exact"/>
        <w:rPr>
          <w:lang w:val="ru-RU"/>
        </w:rPr>
      </w:pPr>
    </w:p>
    <w:p w14:paraId="0FF47442" w14:textId="77777777" w:rsidR="00EF1DF6" w:rsidRDefault="00EA271A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p w14:paraId="093F5E9D" w14:textId="1CB5B225" w:rsidR="00C904BB" w:rsidRPr="00C904BB" w:rsidRDefault="00C904BB" w:rsidP="00C904BB">
      <w:pPr>
        <w:ind w:left="360"/>
        <w:rPr>
          <w:b/>
          <w:color w:val="000000"/>
          <w:lang w:val="ru-RU"/>
        </w:rPr>
      </w:pPr>
      <w:r w:rsidRPr="00C904BB">
        <w:rPr>
          <w:b/>
          <w:color w:val="000000"/>
          <w:lang w:val="ru-RU"/>
        </w:rPr>
        <w:t>Воспитательный потенциал предмета «</w:t>
      </w:r>
      <w:r>
        <w:rPr>
          <w:b/>
          <w:color w:val="000000"/>
          <w:lang w:val="ru-RU"/>
        </w:rPr>
        <w:t>Окружающий мир</w:t>
      </w:r>
      <w:r w:rsidRPr="00C904BB">
        <w:rPr>
          <w:b/>
          <w:color w:val="000000"/>
          <w:lang w:val="ru-RU"/>
        </w:rPr>
        <w:t>» реализуется через:</w:t>
      </w:r>
    </w:p>
    <w:p w14:paraId="5F1D5F63" w14:textId="77777777" w:rsidR="00C904BB" w:rsidRPr="00C904BB" w:rsidRDefault="00C904BB" w:rsidP="00C904BB">
      <w:pPr>
        <w:numPr>
          <w:ilvl w:val="0"/>
          <w:numId w:val="14"/>
        </w:numPr>
        <w:spacing w:after="88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04E13535" w14:textId="77777777" w:rsidR="00C904BB" w:rsidRPr="00C904BB" w:rsidRDefault="00C904BB" w:rsidP="00C904BB">
      <w:pPr>
        <w:spacing w:after="88"/>
        <w:ind w:right="176" w:firstLine="357"/>
        <w:rPr>
          <w:lang w:val="ru-RU"/>
        </w:rPr>
      </w:pPr>
      <w:r w:rsidRPr="00C904BB">
        <w:rPr>
          <w:rFonts w:eastAsia="Arial"/>
          <w:lang w:val="ru-RU"/>
        </w:rPr>
        <w:t xml:space="preserve">• </w:t>
      </w:r>
      <w:r w:rsidRPr="00C904BB">
        <w:rPr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</w:t>
      </w:r>
      <w:proofErr w:type="gramStart"/>
      <w:r w:rsidRPr="00C904BB">
        <w:rPr>
          <w:lang w:val="ru-RU"/>
        </w:rPr>
        <w:t xml:space="preserve">самоорганизации;   </w:t>
      </w:r>
      <w:proofErr w:type="gramEnd"/>
      <w:r w:rsidRPr="00C904BB">
        <w:rPr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  </w:t>
      </w:r>
    </w:p>
    <w:p w14:paraId="4EC2D65E" w14:textId="4371BA01" w:rsidR="00C904BB" w:rsidRPr="00C904BB" w:rsidRDefault="00C904BB" w:rsidP="00C904BB">
      <w:pPr>
        <w:numPr>
          <w:ilvl w:val="0"/>
          <w:numId w:val="14"/>
        </w:numPr>
        <w:spacing w:after="87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проблемных ситуаций для обсуждения в классе;   </w:t>
      </w:r>
    </w:p>
    <w:p w14:paraId="23A6C31F" w14:textId="216B9353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применение на уроке интерактивных форм работы обучающихся: интеллектуальных игр, стимулирующих познавательную мотивацию школьников; которые дают обучающимся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 </w:t>
      </w:r>
    </w:p>
    <w:p w14:paraId="4F98301D" w14:textId="77777777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14:paraId="1C7A96B0" w14:textId="77777777" w:rsidR="00C904BB" w:rsidRPr="00C904BB" w:rsidRDefault="00C904BB" w:rsidP="00C904BB">
      <w:pPr>
        <w:numPr>
          <w:ilvl w:val="0"/>
          <w:numId w:val="14"/>
        </w:numPr>
        <w:spacing w:after="60" w:line="268" w:lineRule="auto"/>
        <w:ind w:left="0" w:right="176" w:firstLine="357"/>
        <w:jc w:val="both"/>
        <w:rPr>
          <w:lang w:val="ru-RU"/>
        </w:rPr>
      </w:pPr>
      <w:r w:rsidRPr="00C904BB">
        <w:rPr>
          <w:lang w:val="ru-RU"/>
        </w:rPr>
        <w:t>организация шефства мотивированных и эрудированных обучающихся над их неуспевающими одноклассниками, дающего школьникам социально значимый опыт сотрудничества и взаимной помощи.</w:t>
      </w:r>
    </w:p>
    <w:p w14:paraId="655E3C22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7CF98FE0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0D118A93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74FDE92A" w14:textId="77777777" w:rsid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p w14:paraId="4BE6E033" w14:textId="77777777" w:rsidR="00C904BB" w:rsidRPr="00C904BB" w:rsidRDefault="00C904BB">
      <w:pPr>
        <w:autoSpaceDE w:val="0"/>
        <w:autoSpaceDN w:val="0"/>
        <w:spacing w:after="258" w:line="233" w:lineRule="auto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722"/>
        <w:gridCol w:w="528"/>
        <w:gridCol w:w="1106"/>
        <w:gridCol w:w="1140"/>
        <w:gridCol w:w="864"/>
        <w:gridCol w:w="4250"/>
        <w:gridCol w:w="1274"/>
        <w:gridCol w:w="2150"/>
      </w:tblGrid>
      <w:tr w:rsidR="00EF1DF6" w14:paraId="65D15F77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CD24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CDB5E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887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712B6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5559BF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C65D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C85A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EF1DF6" w14:paraId="3266CD41" w14:textId="77777777" w:rsidTr="006F3953">
        <w:trPr>
          <w:trHeight w:hRule="exact"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50B7" w14:textId="77777777" w:rsidR="00EF1DF6" w:rsidRDefault="00EF1DF6"/>
        </w:tc>
        <w:tc>
          <w:tcPr>
            <w:tcW w:w="3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5950" w14:textId="77777777" w:rsidR="00EF1DF6" w:rsidRDefault="00EF1DF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8544A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6690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430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4057" w14:textId="77777777" w:rsidR="00EF1DF6" w:rsidRDefault="00EF1DF6"/>
        </w:tc>
        <w:tc>
          <w:tcPr>
            <w:tcW w:w="4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2DADEB53" w14:textId="77777777" w:rsidR="00EF1DF6" w:rsidRDefault="00EF1DF6"/>
        </w:tc>
        <w:tc>
          <w:tcPr>
            <w:tcW w:w="1274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4299EF5" w14:textId="77777777" w:rsidR="00EF1DF6" w:rsidRDefault="00EF1DF6"/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D247" w14:textId="77777777" w:rsidR="00EF1DF6" w:rsidRDefault="00EF1DF6"/>
        </w:tc>
      </w:tr>
      <w:tr w:rsidR="00EF1DF6" w14:paraId="3468EAD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CF9D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398C860F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730F9" w14:textId="77777777" w:rsidR="00EF1DF6" w:rsidRDefault="00EA271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E90A2" w14:textId="77777777" w:rsidR="00EF1DF6" w:rsidRPr="0067724F" w:rsidRDefault="00EA271A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57F8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E72A6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134ED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85439" w14:textId="77777777" w:rsidR="00EF1DF6" w:rsidRDefault="00EA271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01.09.2022 06.09.2022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B3C661" w14:textId="77777777" w:rsidR="00EF1DF6" w:rsidRPr="0067724F" w:rsidRDefault="00EA271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E4F81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CEC27" w14:textId="77777777" w:rsidR="00EF1DF6" w:rsidRDefault="00EA271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www.1september.ru</w:t>
            </w:r>
          </w:p>
        </w:tc>
      </w:tr>
      <w:tr w:rsidR="00EF1DF6" w14:paraId="18815486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FCAE2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72D5A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382B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F9C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D29D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A580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07.09.2022 09.09.2022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0FA5E3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BC8DD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5802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070BA43E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446B0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95A5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1AE4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199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D296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AC20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12.09.2022 13.09.2022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11EC9F" w14:textId="77777777" w:rsidR="00EF1DF6" w:rsidRPr="0067724F" w:rsidRDefault="00EA271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F491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382C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6AE135B5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8A39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95D48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C632D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5B54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7347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569E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14.09.2022 20.09.2022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3C1896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7F44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3341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6FA6FC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6502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E85B9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CC6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BC4D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BE74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3F027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21.09.2022 27.09.2022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10B08F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0DC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7A9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3BA49E15" w14:textId="77777777">
        <w:trPr>
          <w:trHeight w:hRule="exact" w:val="12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060C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E2AAF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8345E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DF9B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1B19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5B46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28.09.2022 04.10.2022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F86479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видеофрагментов и других материалов о родном крае, труде людей;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339D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EDCA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7525085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15F2D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D0922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114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7A5E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4C2A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D10F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C063FD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CAB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56DD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2CE328B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D9CB1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F6DD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B377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C303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19EB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2C74B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12.10.2022 18.10.2022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468FB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материалом: рассматривание фото, репродукций на тему «Семья»;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«Что такое семья»;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2BC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DC1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:rsidRPr="008E3BC9" w14:paraId="5D57D512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CA29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F6C4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труд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отдых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58A9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3282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799A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EC528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19.10.2022 21.10.2022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3E646E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F7BB8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A1EAE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EF1DF6" w14:paraId="46C16CB4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607E8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A062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адрес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9F85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88E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6F284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78C3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24.10.2022 25.10.2022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6F9D45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11E0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9FB0F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http://www.school.edu.ru</w:t>
            </w:r>
          </w:p>
        </w:tc>
      </w:tr>
      <w:tr w:rsidR="00EF1DF6" w14:paraId="5F1B46A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411C8" w14:textId="77777777" w:rsidR="00EF1DF6" w:rsidRDefault="00EA271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AD7B5" w14:textId="77777777" w:rsidR="00EF1DF6" w:rsidRDefault="00EA271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2217A" w14:textId="77777777" w:rsidR="00EF1DF6" w:rsidRDefault="00EF1DF6"/>
        </w:tc>
      </w:tr>
      <w:tr w:rsidR="00EF1DF6" w14:paraId="17B2053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21590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Человек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0E6A8F4D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DCE0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63A0A" w14:textId="77777777" w:rsidR="00EF1DF6" w:rsidRPr="0067724F" w:rsidRDefault="00EA271A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 метам</w:t>
            </w:r>
            <w:proofErr w:type="gram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D546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B7A7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5DD8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17584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26.10.2022 11.11.2022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61622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BCD47" w14:textId="77777777" w:rsidR="00EF1DF6" w:rsidRDefault="00EA271A">
            <w:pPr>
              <w:autoSpaceDE w:val="0"/>
              <w:autoSpaceDN w:val="0"/>
              <w:spacing w:before="76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ED5B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84DBCF6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0D541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211A0" w14:textId="77777777" w:rsidR="00EF1DF6" w:rsidRDefault="00EA271A">
            <w:pPr>
              <w:autoSpaceDE w:val="0"/>
              <w:autoSpaceDN w:val="0"/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B205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53F5E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B9D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1310A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14.11.2022 22.11.2022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330342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0BE6B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5C5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121A1897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6FB7D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AC73F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A97C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C6EC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198F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5EDB6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23.11.2022 02.12.2022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91D1883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238AD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50B9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5EBCFC78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E1AF2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C7156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</w:t>
            </w:r>
          </w:p>
          <w:p w14:paraId="5324A54A" w14:textId="77777777" w:rsidR="00EF1DF6" w:rsidRPr="0067724F" w:rsidRDefault="00EA271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5F8C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6A00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6C273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EAAB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05.12.2022 13.12.2022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F90355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ситуаций по теме «Правила поведения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19238" w14:textId="77777777" w:rsidR="00EF1DF6" w:rsidRDefault="00EA271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34CF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130906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E65C8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3697E" w14:textId="77777777" w:rsidR="00EF1DF6" w:rsidRPr="0067724F" w:rsidRDefault="00EA271A">
            <w:pPr>
              <w:autoSpaceDE w:val="0"/>
              <w:autoSpaceDN w:val="0"/>
              <w:spacing w:before="64" w:after="0" w:line="25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2FDAE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B069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92EA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01F19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14.12.2022 27.12.2022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75FF24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 Определение названия по внешнему виду дерева;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C1B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8BDA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A3A41F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08601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18BE3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04DC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545C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2C5B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92427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28.12.2022 17.01.2023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FCCEFF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названия по внешнему виду дерева;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деление растений на две группы — дикорастущие и культурные;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DFCE1" w14:textId="77777777" w:rsidR="00EF1DF6" w:rsidRDefault="00EA271A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B215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493A17F" w14:textId="77777777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1B89C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419A1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характеристика значения для жизни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810F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01858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2B36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A0CB3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18.01.2023 31.01.2023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862066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«Найдите у растений их части»;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595C9" w14:textId="77777777" w:rsidR="00EF1DF6" w:rsidRPr="0067724F" w:rsidRDefault="00EA271A">
            <w:pPr>
              <w:autoSpaceDE w:val="0"/>
              <w:autoSpaceDN w:val="0"/>
              <w:spacing w:before="78" w:after="0" w:line="250" w:lineRule="auto"/>
              <w:ind w:left="7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67724F">
              <w:rPr>
                <w:lang w:val="ru-RU"/>
              </w:rPr>
              <w:br/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02AB8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76E28B45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75802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81A86" w14:textId="77777777" w:rsidR="00EF1DF6" w:rsidRPr="0067724F" w:rsidRDefault="00EA271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E395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A43A0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1317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42C4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01.02.2023 10.02.2023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B4600A" w14:textId="77777777" w:rsidR="00EF1DF6" w:rsidRPr="0067724F" w:rsidRDefault="00EA271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зарисовка разнообразия частей растения: разные листья, разные цветки и плоды, разные корни (по выбору);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«Учимся ухаживать за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растениями уголка природы»;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51FD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394D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2AF149F0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5BD9D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3170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D63D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BF3E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8421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C16C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14.02.2023 07.03.2023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A82314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67DB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ED2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67106D0F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E4253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31E3B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B7A2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FC68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8195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0118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10.03.2023 17.03.2023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10B64F" w14:textId="77777777" w:rsidR="00EF1DF6" w:rsidRPr="0067724F" w:rsidRDefault="00EA271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за поведением животных в естественных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условиях: повадки птиц, движения зверей, условия обитаний насекомых (во время экскурсий, целевых прогулок,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просмотра видеоматериалов);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Логическая задача: найди ошибку в иллюстрациях — какое животное попало в эту группу неправильно;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EBE3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3B1FF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064C6E14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4C817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D0CE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питомцах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5893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E91E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0DD62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E9B97D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27.03.2023 04.04.2023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7DD5CA" w14:textId="77777777" w:rsidR="00EF1DF6" w:rsidRPr="0067724F" w:rsidRDefault="00EA271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F770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54C4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www.openclass.ru</w:t>
            </w:r>
          </w:p>
        </w:tc>
      </w:tr>
      <w:tr w:rsidR="00EF1DF6" w14:paraId="46198AD0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BBC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71D9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B6049" w14:textId="77777777" w:rsidR="00EF1DF6" w:rsidRDefault="00EF1DF6"/>
        </w:tc>
      </w:tr>
      <w:tr w:rsidR="00EF1DF6" w14:paraId="5F991723" w14:textId="77777777">
        <w:trPr>
          <w:trHeight w:hRule="exact" w:val="48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EF338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</w:tr>
      <w:tr w:rsidR="00EF1DF6" w14:paraId="6434BA14" w14:textId="77777777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98A09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13975" w14:textId="77777777" w:rsidR="00EF1DF6" w:rsidRPr="0067724F" w:rsidRDefault="00EA271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63491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B6A34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62A53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29F65" w14:textId="77777777" w:rsidR="00EF1DF6" w:rsidRDefault="00EA271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07.04.2023 11.04.2023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49DF9A" w14:textId="77777777" w:rsidR="00EF1DF6" w:rsidRPr="0067724F" w:rsidRDefault="00EA271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«Что такое режим дня»: обсуждение режима дня первоклассника;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3DECD" w14:textId="77777777" w:rsidR="00EF1DF6" w:rsidRDefault="00EA271A">
            <w:pPr>
              <w:autoSpaceDE w:val="0"/>
              <w:autoSpaceDN w:val="0"/>
              <w:spacing w:before="76" w:after="0" w:line="250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73FBB" w14:textId="77777777" w:rsidR="00EF1DF6" w:rsidRDefault="00EA271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5B7EC2CA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3658A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B5D2A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безопасности в быту: пользование бытовыми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приборами</w:t>
            </w:r>
            <w:proofErr w:type="gramEnd"/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1DBD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AA64F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B062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8F8B0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14.04.2023 18.04.2023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B95A0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F42BD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02D18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70EEAF23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3ADC1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D8DF2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B45AC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C9945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0D85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84737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21.04.2023 25.04.2023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C80D901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1D4E7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17E15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397D953A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1C4CF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7ECAE" w14:textId="77777777" w:rsidR="00EF1DF6" w:rsidRPr="0067724F" w:rsidRDefault="00EA271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электронные ресурсы школы) в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F7A86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C19B4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302FB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622F0" w14:textId="77777777" w:rsidR="00EF1DF6" w:rsidRDefault="00EA271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02.05.2023 26.05.2023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371D2A" w14:textId="77777777" w:rsidR="00EF1DF6" w:rsidRDefault="00EA271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кабинете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6B524" w14:textId="77777777" w:rsidR="00EF1DF6" w:rsidRDefault="00EA271A">
            <w:pPr>
              <w:autoSpaceDE w:val="0"/>
              <w:autoSpaceDN w:val="0"/>
              <w:spacing w:before="78" w:after="0" w:line="245" w:lineRule="auto"/>
              <w:ind w:left="74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FFA99" w14:textId="77777777" w:rsidR="00EF1DF6" w:rsidRDefault="00EA271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http://www.math.1september.ru</w:t>
            </w:r>
          </w:p>
        </w:tc>
      </w:tr>
      <w:tr w:rsidR="00EF1DF6" w14:paraId="28E9E735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29D27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394CC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00F5A" w14:textId="77777777" w:rsidR="00EF1DF6" w:rsidRDefault="00EF1DF6"/>
        </w:tc>
      </w:tr>
      <w:tr w:rsidR="00EF1DF6" w14:paraId="25B51CAB" w14:textId="77777777">
        <w:trPr>
          <w:trHeight w:hRule="exact" w:val="34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7AB3B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0BB25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84392" w14:textId="77777777" w:rsidR="00EF1DF6" w:rsidRDefault="00EF1DF6"/>
        </w:tc>
      </w:tr>
      <w:tr w:rsidR="00EF1DF6" w14:paraId="4A99AD76" w14:textId="77777777">
        <w:trPr>
          <w:trHeight w:hRule="exact" w:val="328"/>
        </w:trPr>
        <w:tc>
          <w:tcPr>
            <w:tcW w:w="4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9A3CA" w14:textId="77777777" w:rsidR="00EF1DF6" w:rsidRPr="0067724F" w:rsidRDefault="00EA271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D43CA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E7A32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29386" w14:textId="77777777" w:rsidR="00EF1DF6" w:rsidRDefault="00EA271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260D5" w14:textId="77777777" w:rsidR="00EF1DF6" w:rsidRDefault="00EF1DF6"/>
        </w:tc>
      </w:tr>
    </w:tbl>
    <w:p w14:paraId="167B1DD2" w14:textId="77777777" w:rsidR="00EF1DF6" w:rsidRDefault="00EF1DF6">
      <w:pPr>
        <w:sectPr w:rsidR="00EF1DF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C33AC00" w14:textId="77777777" w:rsidR="00EF1DF6" w:rsidRDefault="00EF1DF6">
      <w:pPr>
        <w:autoSpaceDE w:val="0"/>
        <w:autoSpaceDN w:val="0"/>
        <w:spacing w:after="78" w:line="220" w:lineRule="exact"/>
      </w:pPr>
    </w:p>
    <w:p w14:paraId="355A4402" w14:textId="77777777" w:rsidR="00EF1DF6" w:rsidRDefault="00EA271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EF1DF6" w14:paraId="46CC757B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FC98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43BB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3508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5AA68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71D51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EF1DF6" w14:paraId="219BD2AF" w14:textId="77777777" w:rsidTr="006F3953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CD58" w14:textId="77777777" w:rsidR="00EF1DF6" w:rsidRDefault="00EF1DF6"/>
        </w:tc>
        <w:tc>
          <w:tcPr>
            <w:tcW w:w="3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84C1" w14:textId="77777777" w:rsidR="00EF1DF6" w:rsidRDefault="00EF1DF6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6CD8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6D58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A6F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222A" w14:textId="77777777" w:rsidR="00EF1DF6" w:rsidRDefault="00EF1DF6"/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481A" w14:textId="77777777" w:rsidR="00EF1DF6" w:rsidRDefault="00EF1DF6"/>
        </w:tc>
      </w:tr>
      <w:tr w:rsidR="00EF1DF6" w14:paraId="346BBA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E47B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3669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Вводный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Задавайте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!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2B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07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9BA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FFA9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CAC5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D2177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1F03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98B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8C02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17E0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C99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51D5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3AAF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463E280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AB512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11CD3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мы знаем о народах России?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BA7B7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E1E2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8319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55AC8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87882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FA7A29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5291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5E9A4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0F85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4118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20FE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A292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8A0A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3A2058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168EF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6A3F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C401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E57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A6B9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E336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6F56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EEB60B5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9F47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44176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у нас над головой?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299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8DB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14B4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2AAA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AA9A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69303C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9CEF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54041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у нас под ногами? Практическая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Распознавание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видов камней».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EE0B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0BE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3A5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CEA0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A322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38AD22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565E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22820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общего у разных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растений? Практическая работа «Распознавание частей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A471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613A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D90E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D3C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E060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E28A8BE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DDDB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1EA4D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подоконнике?</w:t>
            </w:r>
          </w:p>
          <w:p w14:paraId="5EA7C31F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комнатных растений»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55A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8CDB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9ED0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15A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403F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29304A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59A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A407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растет на клумбе?</w:t>
            </w:r>
          </w:p>
          <w:p w14:paraId="5CFB6F24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растений цветника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A6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DF23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231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2755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D05C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671847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639F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3EAE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это за листья?</w:t>
            </w:r>
          </w:p>
          <w:p w14:paraId="7EF073A5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лиственных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18A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5CA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0E4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0060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4BBB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2FB26B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8DA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BC670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  <w:p w14:paraId="4328B77D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«Распознавание хвойных растений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4198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4A8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FD99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A661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A84A5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578C8C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251F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E3E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0E2A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4620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2AC2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3DBD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5A85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5B68DC7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B880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F74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15BC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B8C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4AF2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0EEA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00AA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0A21D8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9D9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2EAE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  <w:p w14:paraId="5AB2AF30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«Строение пера птицы»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7A67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92D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E53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DF11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6CAE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95D33D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FE1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792B8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  <w:p w14:paraId="57D478EE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Строение шерсти зверей 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025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6580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AAB1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2D9A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4304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30BCC18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A985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4E9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окружает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BFDC3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C6B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DCF5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72DCC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4A21C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630A6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568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B65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0BF0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CBCE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758C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4F3E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9DAE3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CC7A39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EE31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B1C5C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вокруг нас может быть опасным?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CC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1F30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4EC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FE9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824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95748E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B7B4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5E93A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12F0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550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C392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870B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127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156AF4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4E40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C5155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 по разделу «Кто и Что?».</w:t>
            </w:r>
          </w:p>
          <w:p w14:paraId="20C90897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Презентация проекта «Моя малая родина».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531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0333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A6B6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60EE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68344" w14:textId="77777777" w:rsidR="00EF1DF6" w:rsidRDefault="00EA271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0D0E36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2BA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D73BE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живет семья?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Моя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семья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E2FB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A5F3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2CC9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09FD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1D2C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3F9F5D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CE7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9E35F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вода и куда она уходит?</w:t>
            </w:r>
          </w:p>
          <w:p w14:paraId="45A4AC4C" w14:textId="77777777" w:rsidR="00EF1DF6" w:rsidRDefault="00EA271A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работа«Фильтрование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2B1F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1CF6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DB2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65E9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D9A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9E1B988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8850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45487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в наш дом приходит электричество?</w:t>
            </w:r>
          </w:p>
          <w:p w14:paraId="5D5BA9F7" w14:textId="77777777" w:rsidR="00EF1DF6" w:rsidRDefault="00EA271A">
            <w:pPr>
              <w:autoSpaceDE w:val="0"/>
              <w:autoSpaceDN w:val="0"/>
              <w:spacing w:before="70" w:after="0" w:line="262" w:lineRule="auto"/>
              <w:ind w:right="72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работа«Сборка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электроцепи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44A4A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2BF63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5363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EDD56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E0CE6" w14:textId="77777777" w:rsidR="00EF1DF6" w:rsidRDefault="00EA271A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D2C743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7786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344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путешествует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6476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ECA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BFE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A02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FF3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4114D61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25C0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09B41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  <w:p w14:paraId="34910759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«Изготовление» морской воды»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3A90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8B7F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5E4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A726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33A5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55682D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F8E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BB065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берутся снег и лед?</w:t>
            </w:r>
          </w:p>
          <w:p w14:paraId="5E6B0601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со снегом, льдом»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2432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82E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7091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B47B7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1625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BA567F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646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5FD82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  <w:p w14:paraId="1D4B4D6E" w14:textId="77777777" w:rsidR="00EF1DF6" w:rsidRPr="0067724F" w:rsidRDefault="00EA271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«Уход за комнатными растениями».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6295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A0C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1F3A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D07F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74E5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D33E4F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2C2C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727C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F52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3B12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06EB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4A09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0FA6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346E98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3A895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70F3B" w14:textId="77777777" w:rsidR="00EF1DF6" w:rsidRPr="0067724F" w:rsidRDefault="00EA271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зимой помочь птицам?</w:t>
            </w:r>
          </w:p>
          <w:p w14:paraId="31A01FA1" w14:textId="77777777" w:rsidR="00EF1DF6" w:rsidRPr="0067724F" w:rsidRDefault="00EA271A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«Изготовление кормушки».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A2B1E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5109D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34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5ECF8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0BD9C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889F2B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8DFE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2FD21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14:paraId="2925D520" w14:textId="77777777" w:rsidR="00EF1DF6" w:rsidRDefault="00EA271A">
            <w:pPr>
              <w:autoSpaceDE w:val="0"/>
              <w:autoSpaceDN w:val="0"/>
              <w:spacing w:before="70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работа«Сортировка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мусора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DFA0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AA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DD17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9524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CF9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83514B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0C03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B4CEE" w14:textId="77777777" w:rsidR="00EF1DF6" w:rsidRPr="0067724F" w:rsidRDefault="00EA271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Откуда в снежках </w:t>
            </w:r>
            <w:proofErr w:type="spell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гряэь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? 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«Опыты со снеговой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водой».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33AD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48DF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60F9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036A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D334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A25CE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990B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1B890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откуда и куда?»</w:t>
            </w:r>
            <w:r w:rsidRPr="0067724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723E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F254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667D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B7D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1C729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3A8FCA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361E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1015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интересно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E2A1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0D3D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C07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7660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2EA7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FE717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108A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4D54A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«Мой класс и моя школа».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758B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24BD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4C40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15EF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41CF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DC943A7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7F90C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A0D56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придет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суббота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E7D2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3092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2A61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A6512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43D87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499AE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52ED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1D6E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наступит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E20A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6899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A570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97F4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4E1E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56D3187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E8CD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CF5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  <w:p w14:paraId="63796359" w14:textId="77777777" w:rsidR="00EF1DF6" w:rsidRPr="0067724F" w:rsidRDefault="00EA271A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«Определение Северного Ледовитого океана 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Антарктиды на глобусе»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5467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E1E9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8B0B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0544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E85BB" w14:textId="77777777" w:rsidR="00EF1DF6" w:rsidRDefault="00EA271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105412C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1340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6215F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  <w:p w14:paraId="58CB2D20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жарких районов на глобусе».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F08E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47AE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CB21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9B8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8DF2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E3730D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1E76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78A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3708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05F4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4132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F189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ED11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50387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9DB7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5F83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появилась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F48F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F0B6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5B9B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1D9D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F412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C77F8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08F3D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4027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велосипед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F2089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026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EFFF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CD47E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0AADB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B51012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4548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B972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2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Когда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станем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взрослыми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9296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8705D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7579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7A02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70A3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BB93263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729F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0A924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Где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когда?»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школа»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5927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07E2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55ED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51372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7E5D7" w14:textId="77777777" w:rsidR="00EF1DF6" w:rsidRDefault="00EA271A">
            <w:pPr>
              <w:autoSpaceDE w:val="0"/>
              <w:autoSpaceDN w:val="0"/>
              <w:spacing w:before="98" w:after="0" w:line="27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9F9AD4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CC2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B5D0B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Солнце светит днём, а звёзды - ночью?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D5D8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967B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E4B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4F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3114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C00F96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A2FC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879FB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бывает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7E33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4687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8224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6D19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17C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7EB319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D6CB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F8E94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идет дождь и дует ветер?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D9A4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9A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B876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59EB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6530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631A20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B559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F3780" w14:textId="77777777" w:rsidR="00EF1DF6" w:rsidRPr="0067724F" w:rsidRDefault="00EA271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  <w:p w14:paraId="5EB12BCC" w14:textId="77777777" w:rsidR="00EF1DF6" w:rsidRPr="0067724F" w:rsidRDefault="00EA271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«Опыты по передаче и возникновению звуков».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A2C8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A40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2DBA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A52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7E966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2E5E639E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2CF2D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ADE4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right="1440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Почему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радуга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разноцветная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5D4AD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CCA50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A3441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38F9B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92006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0EF7B8C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06B4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07C8D" w14:textId="77777777" w:rsidR="00EF1DF6" w:rsidRDefault="00EA271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мы любим кошек и собак? Практическая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Уход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 домашними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70D8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DF75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77B0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7D059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0DC7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0E635D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8461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5C91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0E81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4F85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E946E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2D9F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00FAE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3FC4A50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D4D34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7AFA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9E1D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A0F5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A1C7E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402F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2748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810746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E164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91B46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лесу мы будем соблюдать тишину?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82DD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49A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E510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6876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6484D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085012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FA495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9D54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ночью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8B766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A863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899C1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F7F5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61589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450BA8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B4ECD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AE98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есть много овощей и фруктов?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D14A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EA1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7486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19DEA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3F59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D079C90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0BAB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8BB82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E0B5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613C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06BF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BAE7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EFDD40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0EF88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E48F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2AB03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Зачем нам телефон и телевизор?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7662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7051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B272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A27A3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F669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33100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6269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376D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автомобили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356A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0D74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FB3F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88151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5F83C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7389C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294A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EAFC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A339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A20F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E856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0C81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D87F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37AAD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98B0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88A5B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строят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корабли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78A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2B13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4293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3EA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78448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32FEAF8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49DEF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BB190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строят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самолёты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D60D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8A6A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9C83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3D428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ED003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051731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07680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F0FFF" w14:textId="77777777" w:rsidR="00EF1DF6" w:rsidRPr="0067724F" w:rsidRDefault="00EA271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5A172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F7D57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82DC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1D7FB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79A91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5B58172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9C91E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57CD4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метапредметная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2D7A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857F8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9C4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06D06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34F5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220BAC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DC6E7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4768B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осваивают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космос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4782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353B4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EF5CF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8E2BC" w14:textId="77777777" w:rsidR="00EF1DF6" w:rsidRDefault="00EA271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F2CA7" w14:textId="77777777" w:rsidR="00EF1DF6" w:rsidRDefault="00EA271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75F5815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AB319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58625" w14:textId="77777777" w:rsidR="00EF1DF6" w:rsidRPr="0067724F" w:rsidRDefault="00EA271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 мы часто слышим слово «экология»?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81EE4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60EC8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1F588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54B4E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6D491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6E52C044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09996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0F061" w14:textId="77777777" w:rsidR="00EF1DF6" w:rsidRDefault="00EA271A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67724F">
              <w:rPr>
                <w:lang w:val="ru-RU"/>
              </w:rPr>
              <w:br/>
            </w: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по </w:t>
            </w:r>
            <w:proofErr w:type="spellStart"/>
            <w:proofErr w:type="gramStart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разделу«</w:t>
            </w:r>
            <w:proofErr w:type="gram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Почему</w:t>
            </w:r>
            <w:proofErr w:type="spellEnd"/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зачем?»</w:t>
            </w:r>
            <w:r w:rsidRPr="0067724F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питомцы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26764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5635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0A565" w14:textId="77777777" w:rsidR="00EF1DF6" w:rsidRDefault="00EA271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5F4A7" w14:textId="77777777" w:rsidR="00EF1DF6" w:rsidRDefault="00EA271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75FCB" w14:textId="77777777" w:rsidR="00EF1DF6" w:rsidRDefault="00EA271A">
            <w:pPr>
              <w:autoSpaceDE w:val="0"/>
              <w:autoSpaceDN w:val="0"/>
              <w:spacing w:before="10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F1DF6" w14:paraId="1EBE5566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6E284" w14:textId="77777777" w:rsidR="00EF1DF6" w:rsidRPr="0067724F" w:rsidRDefault="00EA271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7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CDEDC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E6FF9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A52F5" w14:textId="77777777" w:rsidR="00EF1DF6" w:rsidRDefault="00EA271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D875A" w14:textId="77777777" w:rsidR="00EF1DF6" w:rsidRDefault="00EF1DF6"/>
        </w:tc>
      </w:tr>
    </w:tbl>
    <w:p w14:paraId="06DEEB65" w14:textId="77777777" w:rsidR="00EF1DF6" w:rsidRDefault="00EF1DF6">
      <w:pPr>
        <w:autoSpaceDE w:val="0"/>
        <w:autoSpaceDN w:val="0"/>
        <w:spacing w:after="0" w:line="14" w:lineRule="exact"/>
      </w:pPr>
    </w:p>
    <w:p w14:paraId="65B86A6D" w14:textId="77777777" w:rsidR="00EF1DF6" w:rsidRDefault="00EF1DF6">
      <w:pPr>
        <w:autoSpaceDE w:val="0"/>
        <w:autoSpaceDN w:val="0"/>
        <w:spacing w:after="78" w:line="220" w:lineRule="exact"/>
      </w:pPr>
    </w:p>
    <w:p w14:paraId="6ED7C4C4" w14:textId="77777777" w:rsidR="00EF1DF6" w:rsidRDefault="00EA271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66A485FE" w14:textId="77777777" w:rsidR="00EF1DF6" w:rsidRDefault="00EA271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50B5459A" w14:textId="5328A7EF" w:rsidR="00EF1DF6" w:rsidRPr="0067724F" w:rsidRDefault="00EA271A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«Издательство</w:t>
      </w:r>
      <w:r w:rsidR="00C904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Pr="0067724F">
        <w:rPr>
          <w:lang w:val="ru-RU"/>
        </w:rPr>
        <w:br/>
      </w:r>
    </w:p>
    <w:p w14:paraId="553C071A" w14:textId="77777777" w:rsidR="00EF1DF6" w:rsidRPr="0067724F" w:rsidRDefault="00EA271A">
      <w:pPr>
        <w:autoSpaceDE w:val="0"/>
        <w:autoSpaceDN w:val="0"/>
        <w:spacing w:before="262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AE94855" w14:textId="77777777" w:rsidR="00EF1DF6" w:rsidRPr="0067724F" w:rsidRDefault="00EA271A">
      <w:pPr>
        <w:autoSpaceDE w:val="0"/>
        <w:autoSpaceDN w:val="0"/>
        <w:spacing w:before="166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Окружающий мир. Методические рекомендации.</w:t>
      </w:r>
    </w:p>
    <w:p w14:paraId="6288E78D" w14:textId="1AE49C57" w:rsidR="00EF1DF6" w:rsidRPr="0067724F" w:rsidRDefault="00EA271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proofErr w:type="gram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класс :</w:t>
      </w:r>
      <w:proofErr w:type="gram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учителей общеобразоват</w:t>
      </w:r>
      <w:r w:rsidR="00C904BB">
        <w:rPr>
          <w:rFonts w:ascii="Times New Roman" w:eastAsia="Times New Roman" w:hAnsi="Times New Roman"/>
          <w:color w:val="000000"/>
          <w:sz w:val="24"/>
          <w:lang w:val="ru-RU"/>
        </w:rPr>
        <w:t>ельных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организаций / [А. А. Плешаков, М. А. </w:t>
      </w:r>
      <w:proofErr w:type="spellStart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Ионова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, О. Б. Кирпичева, А. Е. Соловьева]. — 2-е изд. — М. : Просвещение, 2014.</w:t>
      </w:r>
    </w:p>
    <w:p w14:paraId="39280409" w14:textId="77777777" w:rsidR="00EF1DF6" w:rsidRPr="0067724F" w:rsidRDefault="00EA271A">
      <w:pPr>
        <w:autoSpaceDE w:val="0"/>
        <w:autoSpaceDN w:val="0"/>
        <w:spacing w:before="264"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4F2F91C1" w14:textId="77777777" w:rsidR="00EF1DF6" w:rsidRPr="0067724F" w:rsidRDefault="00EA271A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7724F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math</w:t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14:paraId="261E8B05" w14:textId="77777777" w:rsidR="00EF1DF6" w:rsidRPr="0067724F" w:rsidRDefault="00EF1DF6">
      <w:pPr>
        <w:autoSpaceDE w:val="0"/>
        <w:autoSpaceDN w:val="0"/>
        <w:spacing w:after="78" w:line="220" w:lineRule="exact"/>
        <w:rPr>
          <w:lang w:val="ru-RU"/>
        </w:rPr>
      </w:pPr>
    </w:p>
    <w:p w14:paraId="7CC8155B" w14:textId="77777777" w:rsidR="00EF1DF6" w:rsidRPr="0067724F" w:rsidRDefault="00EA271A">
      <w:pPr>
        <w:autoSpaceDE w:val="0"/>
        <w:autoSpaceDN w:val="0"/>
        <w:spacing w:after="0" w:line="230" w:lineRule="auto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2E83C65" w14:textId="289ADA36" w:rsidR="00EF1DF6" w:rsidRPr="0067724F" w:rsidRDefault="00EA271A">
      <w:pPr>
        <w:autoSpaceDE w:val="0"/>
        <w:autoSpaceDN w:val="0"/>
        <w:spacing w:before="346" w:after="0" w:line="300" w:lineRule="auto"/>
        <w:ind w:right="720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7724F">
        <w:rPr>
          <w:lang w:val="ru-RU"/>
        </w:rPr>
        <w:br/>
      </w:r>
      <w:r w:rsidR="00C904BB">
        <w:rPr>
          <w:lang w:val="ru-RU"/>
        </w:rPr>
        <w:t>Компьютер, классная доска</w:t>
      </w:r>
    </w:p>
    <w:p w14:paraId="4261BDBE" w14:textId="77777777" w:rsidR="00EF1DF6" w:rsidRPr="0067724F" w:rsidRDefault="00EA271A">
      <w:pPr>
        <w:autoSpaceDE w:val="0"/>
        <w:autoSpaceDN w:val="0"/>
        <w:spacing w:before="262" w:after="0" w:line="300" w:lineRule="auto"/>
        <w:ind w:right="720"/>
        <w:rPr>
          <w:lang w:val="ru-RU"/>
        </w:rPr>
      </w:pPr>
      <w:r w:rsidRPr="00677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67724F">
        <w:rPr>
          <w:lang w:val="ru-RU"/>
        </w:rPr>
        <w:br/>
      </w:r>
      <w:r w:rsidRPr="0067724F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комплект муляжей, глобус, карты.</w:t>
      </w:r>
    </w:p>
    <w:p w14:paraId="3AB8EDB4" w14:textId="77777777" w:rsidR="00EF1DF6" w:rsidRPr="0067724F" w:rsidRDefault="00EF1DF6">
      <w:pPr>
        <w:rPr>
          <w:lang w:val="ru-RU"/>
        </w:rPr>
        <w:sectPr w:rsidR="00EF1DF6" w:rsidRPr="006772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383D766" w14:textId="77777777" w:rsidR="001F0FB8" w:rsidRPr="0067724F" w:rsidRDefault="001F0FB8">
      <w:pPr>
        <w:rPr>
          <w:lang w:val="ru-RU"/>
        </w:rPr>
      </w:pPr>
    </w:p>
    <w:sectPr w:rsidR="001F0FB8" w:rsidRPr="0067724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F1CEA" w14:textId="77777777" w:rsidR="00E34A5F" w:rsidRDefault="00E34A5F">
      <w:pPr>
        <w:spacing w:after="0" w:line="240" w:lineRule="auto"/>
      </w:pPr>
      <w:r>
        <w:separator/>
      </w:r>
    </w:p>
  </w:endnote>
  <w:endnote w:type="continuationSeparator" w:id="0">
    <w:p w14:paraId="1A6C736F" w14:textId="77777777" w:rsidR="00E34A5F" w:rsidRDefault="00E3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F0D90" w14:textId="77777777" w:rsidR="005924BD" w:rsidRDefault="00EA271A">
    <w:pPr>
      <w:spacing w:after="0" w:line="259" w:lineRule="auto"/>
      <w:ind w:left="53"/>
    </w:pPr>
    <w:r>
      <w:rPr>
        <w:sz w:val="16"/>
      </w:rPr>
      <w:t xml:space="preserve">ФГОС </w:t>
    </w:r>
    <w:proofErr w:type="spellStart"/>
    <w:r>
      <w:rPr>
        <w:sz w:val="16"/>
      </w:rPr>
      <w:t>начального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общего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образования</w:t>
    </w:r>
    <w:proofErr w:type="spellEnd"/>
    <w:r>
      <w:rPr>
        <w:sz w:val="16"/>
      </w:rPr>
      <w:t xml:space="preserve"> </w:t>
    </w:r>
    <w:r>
      <w:rPr>
        <w:sz w:val="8"/>
      </w:rPr>
      <w:t xml:space="preserve">— </w:t>
    </w:r>
    <w:r>
      <w:rPr>
        <w:sz w:val="16"/>
      </w:rPr>
      <w:t>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298C6" w14:textId="6487D703" w:rsidR="005924BD" w:rsidRDefault="00E34A5F">
    <w:pPr>
      <w:spacing w:after="0" w:line="259" w:lineRule="auto"/>
      <w:ind w:left="5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C6EAF" w14:textId="797AE6D9" w:rsidR="005924BD" w:rsidRDefault="00E34A5F">
    <w:pPr>
      <w:spacing w:after="0" w:line="259" w:lineRule="auto"/>
      <w:ind w:left="53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55E5F" w14:textId="77777777" w:rsidR="00E34A5F" w:rsidRDefault="00E34A5F">
      <w:pPr>
        <w:spacing w:after="0" w:line="240" w:lineRule="auto"/>
      </w:pPr>
      <w:r>
        <w:separator/>
      </w:r>
    </w:p>
  </w:footnote>
  <w:footnote w:type="continuationSeparator" w:id="0">
    <w:p w14:paraId="61BECCD8" w14:textId="77777777" w:rsidR="00E34A5F" w:rsidRDefault="00E3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5100C" w14:textId="77777777" w:rsidR="005924BD" w:rsidRDefault="00E34A5F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2A300" w14:textId="1849DBF4" w:rsidR="005924BD" w:rsidRDefault="00E34A5F">
    <w:pPr>
      <w:spacing w:after="0" w:line="259" w:lineRule="auto"/>
      <w:ind w:right="12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1735E" w14:textId="2EEEA484" w:rsidR="005924BD" w:rsidRDefault="00E34A5F">
    <w:pPr>
      <w:spacing w:after="0" w:line="259" w:lineRule="auto"/>
      <w:ind w:right="12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6A5D6F"/>
    <w:multiLevelType w:val="hybridMultilevel"/>
    <w:tmpl w:val="83F613DA"/>
    <w:lvl w:ilvl="0" w:tplc="0DB2DD0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546818">
      <w:start w:val="1"/>
      <w:numFmt w:val="lowerLetter"/>
      <w:lvlText w:val="%2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9C87F2">
      <w:start w:val="1"/>
      <w:numFmt w:val="decimal"/>
      <w:lvlRestart w:val="0"/>
      <w:lvlText w:val="%3)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08985C">
      <w:start w:val="1"/>
      <w:numFmt w:val="decimal"/>
      <w:lvlText w:val="%4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4EDD84">
      <w:start w:val="1"/>
      <w:numFmt w:val="lowerLetter"/>
      <w:lvlText w:val="%5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68C67A">
      <w:start w:val="1"/>
      <w:numFmt w:val="lowerRoman"/>
      <w:lvlText w:val="%6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83F6C">
      <w:start w:val="1"/>
      <w:numFmt w:val="decimal"/>
      <w:lvlText w:val="%7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4CD480">
      <w:start w:val="1"/>
      <w:numFmt w:val="lowerLetter"/>
      <w:lvlText w:val="%8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B4B892">
      <w:start w:val="1"/>
      <w:numFmt w:val="lowerRoman"/>
      <w:lvlText w:val="%9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7545D0C"/>
    <w:multiLevelType w:val="hybridMultilevel"/>
    <w:tmpl w:val="DE12EC06"/>
    <w:lvl w:ilvl="0" w:tplc="5D02AFF6">
      <w:start w:val="1"/>
      <w:numFmt w:val="decimal"/>
      <w:lvlText w:val="%1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3E0DA2E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31AD428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88AEE6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F12F65E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44CD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B68FD30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6E60E04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C2AA484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7A325EB"/>
    <w:multiLevelType w:val="hybridMultilevel"/>
    <w:tmpl w:val="BC5A405C"/>
    <w:lvl w:ilvl="0" w:tplc="995ABDE2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8343C">
      <w:start w:val="1"/>
      <w:numFmt w:val="lowerLetter"/>
      <w:lvlText w:val="%2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A4F90A">
      <w:start w:val="1"/>
      <w:numFmt w:val="lowerRoman"/>
      <w:lvlText w:val="%3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884D68">
      <w:start w:val="1"/>
      <w:numFmt w:val="decimal"/>
      <w:lvlText w:val="%4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B4C564">
      <w:start w:val="1"/>
      <w:numFmt w:val="lowerLetter"/>
      <w:lvlText w:val="%5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4E33E4">
      <w:start w:val="1"/>
      <w:numFmt w:val="lowerRoman"/>
      <w:lvlText w:val="%6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640E2">
      <w:start w:val="1"/>
      <w:numFmt w:val="decimal"/>
      <w:lvlText w:val="%7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1C58CA">
      <w:start w:val="1"/>
      <w:numFmt w:val="lowerLetter"/>
      <w:lvlText w:val="%8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180F92">
      <w:start w:val="1"/>
      <w:numFmt w:val="lowerRoman"/>
      <w:lvlText w:val="%9"/>
      <w:lvlJc w:val="left"/>
      <w:pPr>
        <w:ind w:left="6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E20069"/>
    <w:multiLevelType w:val="hybridMultilevel"/>
    <w:tmpl w:val="D75C8658"/>
    <w:lvl w:ilvl="0" w:tplc="493AA6A4">
      <w:start w:val="1"/>
      <w:numFmt w:val="bullet"/>
      <w:lvlText w:val="•"/>
      <w:lvlJc w:val="left"/>
      <w:pPr>
        <w:ind w:left="17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AD62A08">
      <w:start w:val="1"/>
      <w:numFmt w:val="bullet"/>
      <w:lvlText w:val="o"/>
      <w:lvlJc w:val="left"/>
      <w:pPr>
        <w:ind w:left="10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DFA4F68">
      <w:start w:val="1"/>
      <w:numFmt w:val="bullet"/>
      <w:lvlText w:val="▪"/>
      <w:lvlJc w:val="left"/>
      <w:pPr>
        <w:ind w:left="18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E867784">
      <w:start w:val="1"/>
      <w:numFmt w:val="bullet"/>
      <w:lvlText w:val="•"/>
      <w:lvlJc w:val="left"/>
      <w:pPr>
        <w:ind w:left="25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CCAF32">
      <w:start w:val="1"/>
      <w:numFmt w:val="bullet"/>
      <w:lvlText w:val="o"/>
      <w:lvlJc w:val="left"/>
      <w:pPr>
        <w:ind w:left="32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88A5A26">
      <w:start w:val="1"/>
      <w:numFmt w:val="bullet"/>
      <w:lvlText w:val="▪"/>
      <w:lvlJc w:val="left"/>
      <w:pPr>
        <w:ind w:left="39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EE4AC88">
      <w:start w:val="1"/>
      <w:numFmt w:val="bullet"/>
      <w:lvlText w:val="•"/>
      <w:lvlJc w:val="left"/>
      <w:pPr>
        <w:ind w:left="46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18813D0">
      <w:start w:val="1"/>
      <w:numFmt w:val="bullet"/>
      <w:lvlText w:val="o"/>
      <w:lvlJc w:val="left"/>
      <w:pPr>
        <w:ind w:left="54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5FAC37C">
      <w:start w:val="1"/>
      <w:numFmt w:val="bullet"/>
      <w:lvlText w:val="▪"/>
      <w:lvlJc w:val="left"/>
      <w:pPr>
        <w:ind w:left="61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64D8768A"/>
    <w:multiLevelType w:val="hybridMultilevel"/>
    <w:tmpl w:val="AAC828EC"/>
    <w:lvl w:ilvl="0" w:tplc="461C2192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8901BE6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652963E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E9EA72A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700C986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9B6E552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B60550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B743996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45E16D6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818E1"/>
    <w:rsid w:val="0015074B"/>
    <w:rsid w:val="00165DF5"/>
    <w:rsid w:val="001F0FB8"/>
    <w:rsid w:val="0029639D"/>
    <w:rsid w:val="00326F90"/>
    <w:rsid w:val="0067724F"/>
    <w:rsid w:val="006F3953"/>
    <w:rsid w:val="008E3BC9"/>
    <w:rsid w:val="009F6867"/>
    <w:rsid w:val="00AA1D8D"/>
    <w:rsid w:val="00B06912"/>
    <w:rsid w:val="00B47730"/>
    <w:rsid w:val="00C904BB"/>
    <w:rsid w:val="00CB0664"/>
    <w:rsid w:val="00E34A5F"/>
    <w:rsid w:val="00EA271A"/>
    <w:rsid w:val="00EF1D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5E9899"/>
  <w14:defaultImageDpi w14:val="300"/>
  <w15:docId w15:val="{DC52A904-A17E-488C-BDBF-98052BB1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5DF5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9B14B7-B009-4C64-B260-C33ABFDB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4335</Words>
  <Characters>24716</Characters>
  <Application>Microsoft Office Word</Application>
  <DocSecurity>0</DocSecurity>
  <Lines>205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28994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2</cp:revision>
  <dcterms:created xsi:type="dcterms:W3CDTF">2023-01-11T11:36:00Z</dcterms:created>
  <dcterms:modified xsi:type="dcterms:W3CDTF">2023-01-11T11:36:00Z</dcterms:modified>
  <cp:category/>
</cp:coreProperties>
</file>